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C1E" w:rsidRPr="008B448D" w:rsidRDefault="00250C1E" w:rsidP="008B448D">
      <w:pPr>
        <w:pStyle w:val="Tytu"/>
        <w:tabs>
          <w:tab w:val="left" w:pos="851"/>
        </w:tabs>
        <w:spacing w:line="600" w:lineRule="auto"/>
        <w:rPr>
          <w:rFonts w:cs="Times New Roman"/>
          <w:b/>
          <w:bCs/>
          <w:color w:val="215868"/>
          <w:sz w:val="36"/>
          <w:szCs w:val="36"/>
        </w:rPr>
      </w:pPr>
      <w:r w:rsidRPr="00B96B00">
        <w:rPr>
          <w:b/>
          <w:bCs/>
          <w:color w:val="215868"/>
          <w:sz w:val="36"/>
          <w:szCs w:val="36"/>
        </w:rPr>
        <w:t>Zadani</w:t>
      </w:r>
      <w:r>
        <w:rPr>
          <w:b/>
          <w:bCs/>
          <w:color w:val="215868"/>
          <w:sz w:val="36"/>
          <w:szCs w:val="36"/>
        </w:rPr>
        <w:t>a</w:t>
      </w:r>
    </w:p>
    <w:p w:rsidR="00250C1E" w:rsidRPr="00306734" w:rsidRDefault="00250C1E" w:rsidP="0013250F">
      <w:pPr>
        <w:numPr>
          <w:ilvl w:val="0"/>
          <w:numId w:val="42"/>
        </w:numPr>
        <w:spacing w:line="276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306734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Oblicz objętość prostopadłościanu o wymiarach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:</w:t>
      </w:r>
    </w:p>
    <w:p w:rsidR="00250C1E" w:rsidRDefault="00250C1E" w:rsidP="0013250F">
      <w:pPr>
        <w:numPr>
          <w:ilvl w:val="1"/>
          <w:numId w:val="43"/>
        </w:numPr>
        <w:spacing w:line="276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306734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5 cm, 4 cm, 6 cm </w:t>
      </w:r>
    </w:p>
    <w:p w:rsidR="00250C1E" w:rsidRPr="00306734" w:rsidRDefault="00250C1E" w:rsidP="0013250F">
      <w:pPr>
        <w:numPr>
          <w:ilvl w:val="1"/>
          <w:numId w:val="43"/>
        </w:num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306734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120 cm , 3 m,  7m</w:t>
      </w:r>
    </w:p>
    <w:p w:rsidR="00250C1E" w:rsidRDefault="00250C1E" w:rsidP="0013250F">
      <w:pPr>
        <w:numPr>
          <w:ilvl w:val="0"/>
          <w:numId w:val="42"/>
        </w:num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306734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Ile decymetrów sześciennych ma objętość sześcianu  o krawędzi 30 cm?</w:t>
      </w:r>
    </w:p>
    <w:p w:rsidR="008B448D" w:rsidRPr="00306734" w:rsidRDefault="008B448D" w:rsidP="008B448D">
      <w:p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250C1E" w:rsidRDefault="00250C1E" w:rsidP="0013250F">
      <w:pPr>
        <w:numPr>
          <w:ilvl w:val="0"/>
          <w:numId w:val="42"/>
        </w:num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306734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Oblicz objętość  i pole powierzchni prostopadłościanów</w:t>
      </w:r>
    </w:p>
    <w:p w:rsidR="00250C1E" w:rsidRDefault="0013250F" w:rsidP="00306734">
      <w:pPr>
        <w:jc w:val="center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pict>
          <v:group id="_x0000_s1054" style="position:absolute;left:0;text-align:left;margin-left:256.1pt;margin-top:5.05pt;width:165.75pt;height:164.85pt;z-index:2" coordorigin="5595,5172" coordsize="3315,3297">
            <v:group id="Grupa 21" o:spid="_x0000_s1031" style="position:absolute;left:5595;top:5172;width:1845;height:2742;mso-width-relative:margin;mso-height-relative:margin" coordsize="21666,32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">
              <v:group id="Grupa 22" o:spid="_x0000_s1032" style="position:absolute;width:21666;height:32207" coordorigin=",175" coordsize="21668,22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7" o:spid="_x0000_s1033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qH18QA&#10;AADbAAAADwAAAGRycy9kb3ducmV2LnhtbESPQWvCQBSE7wX/w/IEb3VjpCWkrkEURQQPtWJ7fGRf&#10;s8Hs25hdNf33bqHQ4zAz3zCzoreNuFHna8cKJuMEBHHpdM2VguPH+jkD4QOyxsYxKfghD8V88DTD&#10;XLs7v9PtECoRIexzVGBCaHMpfWnIoh+7ljh6366zGKLsKqk7vEe4bWSaJK/SYs1xwWBLS0Pl+XC1&#10;CvpQ7mnVZF+fxq6y9eWEm5fdRanRsF+8gQjUh//wX3urFaRT+P0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Kh9fEAAAA2wAAAA8AAAAAAAAAAAAAAAAAmAIAAGRycy9k&#10;b3ducmV2LnhtbFBLBQYAAAAABAAEAPUAAACJAwAAAAA=&#10;" adj="5936" filled="f" strokecolor="#36f" strokeweight="1.5pt"/>
                <v:line id="Line 8" o:spid="_x0000_s1034" style="position:absolute;flip:x;visibility:visible;mso-wrap-style:square" from="6066,175" to="6066,17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eCoL8AAADbAAAADwAAAGRycy9kb3ducmV2LnhtbESPzQrCMBCE74LvEFbwpqlFVKpRRFH0&#10;6M8DLM3aVptNaaJWn94IgsdhZr5hZovGlOJBtSssKxj0IxDEqdUFZwrOp01vAsJ5ZI2lZVLwIgeL&#10;ebs1w0TbJx/ocfSZCBB2CSrIva8SKV2ak0HXtxVx8C62NuiDrDOpa3wGuCllHEUjabDgsJBjRauc&#10;0tvxbhSMbLbeXPbvbXndxattVNnTmIZKdTvNcgrCU+P/4V97pxXEQ/h+CT9Azj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SeCoL8AAADbAAAADwAAAAAAAAAAAAAAAACh&#10;AgAAZHJzL2Rvd25yZXYueG1sUEsFBgAAAAAEAAQA+QAAAI0DAAAAAA==&#10;" strokecolor="#36f" strokeweight="1.5pt">
                  <v:stroke dashstyle="dash"/>
                </v:line>
                <v:line id="Line 9" o:spid="_x0000_s1035" style="position:absolute;flip:y;visibility:visible;mso-wrap-style:square" from="0,18161" to="6066,22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snO8MAAADbAAAADwAAAGRycy9kb3ducmV2LnhtbESP0WqDQBRE3wv9h+UW+taskTQpNquE&#10;BMU81vQDLu6N2rh3xd1E26/vFgJ9HGbmDLPNZtOLG42us6xguYhAENdWd9wo+DzlL28gnEfW2Fsm&#10;Bd/kIEsfH7aYaDvxB90q34gAYZeggtb7IZHS1S0ZdAs7EAfvbEeDPsixkXrEKcBNL+MoWkuDHYeF&#10;Fgfat1RfqqtRsLbNIT8ff4r+q4z3RTTY04ZWSj0/zbt3EJ5m/x++t0utIH6Fvy/hB8j0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JrJzvDAAAA2wAAAA8AAAAAAAAAAAAA&#10;AAAAoQIAAGRycy9kb3ducmV2LnhtbFBLBQYAAAAABAAEAPkAAACRAwAAAAA=&#10;" strokecolor="#36f" strokeweight="1.5pt">
                  <v:stroke dashstyle="dash"/>
                </v:line>
                <v:line id="Line 10" o:spid="_x0000_s1036" style="position:absolute;flip:x y;visibility:visible;mso-wrap-style:square" from="6066,18163" to="21668,18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4t3L8AAADbAAAADwAAAGRycy9kb3ducmV2LnhtbESPQavCMBCE74L/IazgTVM9FKlGKYKo&#10;4EWf4HVt1qbYbEoTtf57IwjvOMzMN8xi1dlaPKn1lWMFk3ECgrhwuuJSwflvM5qB8AFZY+2YFLzJ&#10;w2rZ7y0w0+7FR3qeQikihH2GCkwITSalLwxZ9GPXEEfv5lqLIcq2lLrFV4TbWk6TJJUWK44LBhta&#10;Gyrup4dVsM/N7Kgvh2pzN1fZ5Snl2/NDqeGgy+cgAnXhP/xr77SCaQrfL/EHyO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a4t3L8AAADbAAAADwAAAAAAAAAAAAAAAACh&#10;AgAAZHJzL2Rvd25yZXYueG1sUEsFBgAAAAAEAAQA+QAAAI0DAAAAAA==&#10;" strokecolor="#36f" strokeweight="1.5pt">
                  <v:stroke dashstyle="dash"/>
                </v:line>
                <v:line id="Łącznik prostoliniowy 27" o:spid="_x0000_s1037" style="position:absolute;visibility:visible;mso-wrap-style:square" from="21629,193" to="21668,18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uOdcYAAADbAAAADwAAAGRycy9kb3ducmV2LnhtbESP3WrCQBSE74W+w3IKvZG6SS60pK4h&#10;Wooi2KLtAxyyx/w0ezZkt5r26V1B8HKYmW+YeTaYVpyod7VlBfEkAkFcWF1zqeD76/35BYTzyBpb&#10;y6Tgjxxki4fRHFNtz7yn08GXIkDYpaig8r5LpXRFRQbdxHbEwTva3qAPsi+l7vEc4KaVSRRNpcGa&#10;w0KFHa0qKn4Ov0bBDj/lvhmP42K6XOdb//GWHJt/pZ4eh/wVhKfB38O39kYrSGZw/RJ+gFx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rjnXGAAAA2wAAAA8AAAAAAAAA&#10;AAAAAAAAoQIAAGRycy9kb3ducmV2LnhtbFBLBQYAAAAABAAEAPkAAACUAwAAAAA=&#10;" strokecolor="red" strokeweight="1.5pt"/>
              </v:group>
              <v:line id="Łącznik prostoliniowy 28" o:spid="_x0000_s1038" style="position:absolute;visibility:visible;mso-wrap-style:square" from="6066,0" to="15688,32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1SHcAAAADbAAAADwAAAGRycy9kb3ducmV2LnhtbERPz2vCMBS+D/wfwhN2m6mFDemMsgmO&#10;Xnpo9bLbo3m2xeSlNNFm/705CDt+fL+3+2iNuNPkB8cK1qsMBHHr9MCdgvPp+LYB4QOyRuOYFPyR&#10;h/1u8bLFQruZa7o3oRMphH2BCvoQxkJK3/Zk0a/cSJy4i5sshgSnTuoJ5xRujcyz7ENaHDg19DjS&#10;oaf22tysgipe81tWlZe5jv4Hf4/m/ftslHpdxq9PEIFi+Bc/3aVWkKex6Uv6AXL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ydUh3AAAAA2wAAAA8AAAAAAAAAAAAAAAAA&#10;oQIAAGRycy9kb3ducmV2LnhtbFBLBQYAAAAABAAEAPkAAACOAwAAAAA=&#10;" strokecolor="#92d050" strokeweight="1.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50" type="#_x0000_t202" style="position:absolute;left:7107;top:7360;width:1323;height:643;visibility:visibl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AN5ugIAAME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" filled="f" stroked="f">
              <v:textbox>
                <w:txbxContent>
                  <w:p w:rsidR="0013250F" w:rsidRPr="00645147" w:rsidRDefault="0013250F" w:rsidP="0013250F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  20 cm</w:t>
                    </w:r>
                  </w:p>
                </w:txbxContent>
              </v:textbox>
            </v:shape>
            <v:shape id="Text Box 13" o:spid="_x0000_s1051" type="#_x0000_t202" style="position:absolute;left:7437;top:6000;width:1473;height:643;visibility:visibl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AN5ugIAAME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" filled="f" stroked="f">
              <v:textbox>
                <w:txbxContent>
                  <w:p w:rsidR="0013250F" w:rsidRPr="00645147" w:rsidRDefault="0013250F" w:rsidP="0013250F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500 mm</w:t>
                    </w:r>
                  </w:p>
                </w:txbxContent>
              </v:textbox>
            </v:shape>
            <v:shape id="Text Box 13" o:spid="_x0000_s1052" type="#_x0000_t202" style="position:absolute;left:5859;top:7826;width:1323;height:643;visibility:visibl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AN5ugIAAME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" filled="f" stroked="f">
              <v:textbox>
                <w:txbxContent>
                  <w:p w:rsidR="0013250F" w:rsidRPr="00645147" w:rsidRDefault="0013250F" w:rsidP="0013250F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3 </w:t>
                    </w:r>
                    <w:proofErr w:type="spellStart"/>
                    <w:r>
                      <w:rPr>
                        <w:sz w:val="32"/>
                        <w:szCs w:val="32"/>
                      </w:rPr>
                      <w:t>dm</w:t>
                    </w:r>
                    <w:proofErr w:type="spellEnd"/>
                  </w:p>
                </w:txbxContent>
              </v:textbox>
            </v:shape>
          </v:group>
        </w:pict>
      </w:r>
    </w:p>
    <w:p w:rsidR="0013250F" w:rsidRDefault="0013250F" w:rsidP="00306734">
      <w:pPr>
        <w:jc w:val="center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_x0000_s1053" style="position:absolute;left:0;text-align:left;margin-left:66pt;margin-top:.15pt;width:154.5pt;height:128.85pt;z-index:1" coordorigin="2820,5894" coordsize="3090,2577">
            <v:group id="_x0000_s1039" style="position:absolute;left:2820;top:5894;width:1845;height:1934;mso-width-relative:margin;mso-height-relative:margin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">
              <v:shape id="AutoShape 7" o:spid="_x0000_s1040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EqcQA&#10;AADbAAAADwAAAGRycy9kb3ducmV2LnhtbESPQWsCMRSE70L/Q3gFb5qtlla2RlFBKShItT309rp5&#10;3Q3dvCxJ1N1/b4SCx2Hmm2Gm89bW4kw+GMcKnoYZCOLCacOlgs/jejABESKyxtoxKegowHz20Jti&#10;rt2FP+h8iKVIJRxyVFDF2ORShqIii2HoGuLk/TpvMSbpS6k9XlK5reUoy16kRcNpocKGVhUVf4eT&#10;VfC87patPk7M+Gfzvd/uvjrjbadU/7FdvIGI1MZ7+J9+14l7hd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bBKnEAAAA2wAAAA8AAAAAAAAAAAAAAAAAmAIAAGRycy9k&#10;b3ducmV2LnhtbFBLBQYAAAAABAAEAPUAAACJAwAAAAA=&#10;" adj="5936" filled="f" strokecolor="#e46c0a" strokeweight="1.5pt"/>
              <v:line id="Line 8" o:spid="_x0000_s1041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pDlsEAAADbAAAADwAAAGRycy9kb3ducmV2LnhtbERPy2oCMRTdF/yHcAU3RTNKKzIaRQVL&#10;N1Z8gcvr5DozOLkZk1THv28WQpeH857MGlOJOzlfWlbQ7yUgiDOrS84VHPar7giED8gaK8uk4Eke&#10;ZtPW2wRTbR+8pfsu5CKGsE9RQRFCnUrps4IM+p6tiSN3sc5giNDlUjt8xHBTyUGSDKXBkmNDgTUt&#10;C8quu1+jYOOO9Y9bfB3Xy1ul8fM9bM4nrVSn3czHIAI14V/8cn9rBR9xbPwSf4C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GkOWwQAAANsAAAAPAAAAAAAAAAAAAAAA&#10;AKECAABkcnMvZG93bnJldi54bWxQSwUGAAAAAAQABAD5AAAAjwMAAAAA&#10;" strokecolor="#e46c0a" strokeweight="1.5pt">
                <v:stroke dashstyle="dash"/>
              </v:line>
              <v:line id="Line 9" o:spid="_x0000_s1042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DAQMUAAADbAAAADwAAAGRycy9kb3ducmV2LnhtbESPzWrDMBCE74W+g9hALyWR3Zb8OJFN&#10;MWko9NQkD7BYG8vEWhlLiZ08fVUo9DjMzDfMphhtK67U+8axgnSWgCCunG64VnA8fEyXIHxA1tg6&#10;JgU38lDkjw8bzLQb+Juu+1CLCGGfoQITQpdJ6StDFv3MdcTRO7neYoiyr6XucYhw28qXJJlLiw3H&#10;BYMdlYaq8/5iFezOYZu05dx8vW4XacqHyx13z0o9Tcb3NYhAY/gP/7U/tYK3F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DAQMUAAADbAAAADwAAAAAAAAAA&#10;AAAAAAChAgAAZHJzL2Rvd25yZXYueG1sUEsFBgAAAAAEAAQA+QAAAJMDAAAAAA==&#10;" strokecolor="#e46c0a" strokeweight="1.5pt">
                <v:stroke dashstyle="dash"/>
              </v:line>
              <v:line id="Line 10" o:spid="_x0000_s1043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5o18AAAADbAAAADwAAAGRycy9kb3ducmV2LnhtbERPTYvCMBC9C/6HMII3TVUU6ZoWEYSl&#10;hxWr4HW2mW27NpPSZGv335uD4PHxvnfpYBrRU+dqywoW8wgEcWF1zaWC6+U424JwHlljY5kU/JOD&#10;NBmPdhhr++Az9bkvRQhhF6OCyvs2ltIVFRl0c9sSB+7HdgZ9gF0pdYePEG4auYyijTRYc2iosKVD&#10;RcU9/zMK7v32bL5+zXqZnYqbvKyy7zzbKDWdDPsPEJ4G/xa/3J9awTqsD1/CD5DJ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+aNfAAAAA2wAAAA8AAAAAAAAAAAAAAAAA&#10;oQIAAGRycy9kb3ducmV2LnhtbFBLBQYAAAAABAAEAPkAAACOAwAAAAA=&#10;" strokecolor="#e46c0a" strokeweight="1.5pt">
                <v:stroke dashstyle="dash"/>
              </v:line>
              <v:line id="Łącznik prostoliniowy 66" o:spid="_x0000_s1044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r1mcUAAADbAAAADwAAAGRycy9kb3ducmV2LnhtbESPQWvCQBSE74X+h+UVvATd6CG00VVK&#10;pSIeAtpevD2yzySYfRt3txr99a4g9DjMzDfMbNGbVpzJ+caygvEoBUFcWt1wpeD353v4DsIHZI2t&#10;ZVJwJQ+L+evLDHNtL7yl8y5UIkLY56igDqHLpfRlTQb9yHbE0TtYZzBE6SqpHV4i3LRykqaZNNhw&#10;XKixo6+ayuPuzygo+tUp2d+2RVKOjxsnl0XzQYlSg7f+cwoiUB/+w8/2WivIMnh8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r1mcUAAADbAAAADwAAAAAAAAAA&#10;AAAAAAChAgAAZHJzL2Rvd25yZXYueG1sUEsFBgAAAAAEAAQA+QAAAJMDAAAAAA==&#10;" strokecolor="#e46c0a" strokeweight="1.5pt"/>
            </v:group>
            <v:shape id="Text Box 13" o:spid="_x0000_s1047" type="#_x0000_t202" style="position:absolute;left:2895;top:7828;width:1323;height:643;visibility:visibl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AN5ugIAAME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" filled="f" stroked="f">
              <v:textbox>
                <w:txbxContent>
                  <w:p w:rsidR="0013250F" w:rsidRPr="00645147" w:rsidRDefault="0013250F" w:rsidP="0013250F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3</w:t>
                    </w:r>
                    <w:r>
                      <w:rPr>
                        <w:sz w:val="32"/>
                        <w:szCs w:val="32"/>
                      </w:rPr>
                      <w:t>,5 cm</w:t>
                    </w:r>
                  </w:p>
                </w:txbxContent>
              </v:textbox>
            </v:shape>
            <v:shape id="Text Box 13" o:spid="_x0000_s1048" type="#_x0000_t202" style="position:absolute;left:4587;top:6360;width:1323;height:643;visibility:visibl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AN5ugIAAME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" filled="f" stroked="f">
              <v:textbox>
                <w:txbxContent>
                  <w:p w:rsidR="0013250F" w:rsidRPr="00645147" w:rsidRDefault="0013250F" w:rsidP="0013250F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3</w:t>
                    </w:r>
                    <w:r>
                      <w:rPr>
                        <w:sz w:val="32"/>
                        <w:szCs w:val="32"/>
                      </w:rPr>
                      <w:t>,5 cm</w:t>
                    </w:r>
                  </w:p>
                </w:txbxContent>
              </v:textbox>
            </v:shape>
            <v:shape id="Text Box 13" o:spid="_x0000_s1049" type="#_x0000_t202" style="position:absolute;left:4377;top:7360;width:1323;height:643;visibility:visibl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AN5ugIAAME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" filled="f" stroked="f">
              <v:textbox>
                <w:txbxContent>
                  <w:p w:rsidR="0013250F" w:rsidRPr="00645147" w:rsidRDefault="0013250F" w:rsidP="0013250F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3</w:t>
                    </w:r>
                    <w:r>
                      <w:rPr>
                        <w:sz w:val="32"/>
                        <w:szCs w:val="32"/>
                      </w:rPr>
                      <w:t>,5 cm</w:t>
                    </w:r>
                  </w:p>
                </w:txbxContent>
              </v:textbox>
            </v:shape>
          </v:group>
        </w:pict>
      </w:r>
    </w:p>
    <w:p w:rsidR="0013250F" w:rsidRDefault="0013250F" w:rsidP="00306734">
      <w:pPr>
        <w:jc w:val="center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13250F" w:rsidRDefault="0013250F" w:rsidP="00306734">
      <w:pPr>
        <w:jc w:val="center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13250F" w:rsidRDefault="0013250F" w:rsidP="00306734">
      <w:pPr>
        <w:jc w:val="center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13250F" w:rsidRDefault="0013250F" w:rsidP="00306734">
      <w:pPr>
        <w:jc w:val="center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250C1E" w:rsidRDefault="00250C1E" w:rsidP="00306734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8B448D" w:rsidRDefault="008B448D" w:rsidP="00306734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250C1E" w:rsidRDefault="0013250F" w:rsidP="0013250F">
      <w:pPr>
        <w:numPr>
          <w:ilvl w:val="0"/>
          <w:numId w:val="42"/>
        </w:num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68" style="position:absolute;left:0;text-align:left;margin-left:190.85pt;margin-top:49.2pt;width:124.65pt;height:130.65pt;z-index:-1;mso-width-relative:margin;mso-height-relative:margin" coordsize="21668,22713" wrapcoords="5465 -124 -260 5462 -260 21724 16005 21724 20429 17752 21860 16014 21860 -124 5465 -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">
            <v:shape id="AutoShape 7" o:spid="_x0000_s1069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EqcQA&#10;AADbAAAADwAAAGRycy9kb3ducmV2LnhtbESPQWsCMRSE70L/Q3gFb5qtlla2RlFBKShItT309rp5&#10;3Q3dvCxJ1N1/b4SCx2Hmm2Gm89bW4kw+GMcKnoYZCOLCacOlgs/jejABESKyxtoxKegowHz20Jti&#10;rt2FP+h8iKVIJRxyVFDF2ORShqIii2HoGuLk/TpvMSbpS6k9XlK5reUoy16kRcNpocKGVhUVf4eT&#10;VfC87patPk7M+Gfzvd/uvjrjbadU/7FdvIGI1MZ7+J9+14l7hd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bBKnEAAAA2wAAAA8AAAAAAAAAAAAAAAAAmAIAAGRycy9k&#10;b3ducmV2LnhtbFBLBQYAAAAABAAEAPUAAACJAwAAAAA=&#10;" adj="5936" strokecolor="#8064a2" strokeweight="2.5pt">
              <v:shadow color="#868686"/>
            </v:shape>
            <v:line id="Line 8" o:spid="_x0000_s1070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pDlsEAAADbAAAADwAAAGRycy9kb3ducmV2LnhtbERPy2oCMRTdF/yHcAU3RTNKKzIaRQVL&#10;N1Z8gcvr5DozOLkZk1THv28WQpeH857MGlOJOzlfWlbQ7yUgiDOrS84VHPar7giED8gaK8uk4Eke&#10;ZtPW2wRTbR+8pfsu5CKGsE9RQRFCnUrps4IM+p6tiSN3sc5giNDlUjt8xHBTyUGSDKXBkmNDgTUt&#10;C8quu1+jYOOO9Y9bfB3Xy1ul8fM9bM4nrVSn3czHIAI14V/8cn9rBR9xbPwSf4C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GkOWwQAAANsAAAAPAAAAAAAAAAAAAAAA&#10;AKECAABkcnMvZG93bnJldi54bWxQSwUGAAAAAAQABAD5AAAAjwMAAAAA&#10;" strokecolor="#8064a2" strokeweight="2.5pt">
              <v:shadow color="#868686"/>
            </v:line>
            <v:line id="Line 9" o:spid="_x0000_s1071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DAQMUAAADbAAAADwAAAGRycy9kb3ducmV2LnhtbESPzWrDMBCE74W+g9hALyWR3Zb8OJFN&#10;MWko9NQkD7BYG8vEWhlLiZ08fVUo9DjMzDfMphhtK67U+8axgnSWgCCunG64VnA8fEyXIHxA1tg6&#10;JgU38lDkjw8bzLQb+Juu+1CLCGGfoQITQpdJ6StDFv3MdcTRO7neYoiyr6XucYhw28qXJJlLiw3H&#10;BYMdlYaq8/5iFezOYZu05dx8vW4XacqHyx13z0o9Tcb3NYhAY/gP/7U/tYK3F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DAQMUAAADbAAAADwAAAAAAAAAA&#10;AAAAAAChAgAAZHJzL2Rvd25yZXYueG1sUEsFBgAAAAAEAAQA+QAAAJMDAAAAAA==&#10;" strokecolor="#8064a2" strokeweight="2.5pt">
              <v:shadow color="#868686"/>
            </v:line>
            <v:line id="Line 10" o:spid="_x0000_s1072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5o18AAAADbAAAADwAAAGRycy9kb3ducmV2LnhtbERPTYvCMBC9C/6HMII3TVUU6ZoWEYSl&#10;hxWr4HW2mW27NpPSZGv335uD4PHxvnfpYBrRU+dqywoW8wgEcWF1zaWC6+U424JwHlljY5kU/JOD&#10;NBmPdhhr++Az9bkvRQhhF6OCyvs2ltIVFRl0c9sSB+7HdgZ9gF0pdYePEG4auYyijTRYc2iosKVD&#10;RcU9/zMK7v32bL5+zXqZnYqbvKyy7zzbKDWdDPsPEJ4G/xa/3J9awTqsD1/CD5DJ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+aNfAAAAA2wAAAA8AAAAAAAAAAAAAAAAA&#10;oQIAAGRycy9kb3ducmV2LnhtbFBLBQYAAAAABAAEAPkAAACOAwAAAAA=&#10;" strokecolor="#8064a2" strokeweight="2.5pt">
              <v:shadow color="#868686"/>
            </v:line>
            <v:line id="Łącznik prostoliniowy 66" o:spid="_x0000_s1073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r1mcUAAADbAAAADwAAAGRycy9kb3ducmV2LnhtbESPQWvCQBSE74X+h+UVvATd6CG00VVK&#10;pSIeAtpevD2yzySYfRt3txr99a4g9DjMzDfMbNGbVpzJ+caygvEoBUFcWt1wpeD353v4DsIHZI2t&#10;ZVJwJQ+L+evLDHNtL7yl8y5UIkLY56igDqHLpfRlTQb9yHbE0TtYZzBE6SqpHV4i3LRykqaZNNhw&#10;XKixo6+ayuPuzygo+tUp2d+2RVKOjxsnl0XzQYlSg7f+cwoiUB/+w8/2WivIMnh8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r1mcUAAADbAAAADwAAAAAAAAAA&#10;AAAAAAChAgAAZHJzL2Rvd25yZXYueG1sUEsFBgAAAAAEAAQA+QAAAJMDAAAAAA==&#10;" strokecolor="#8064a2" strokeweight="2.5pt">
              <v:shadow color="#868686"/>
            </v:line>
            <w10:wrap type="tight"/>
          </v:group>
        </w:pict>
      </w:r>
      <w:r w:rsidR="00250C1E" w:rsidRPr="00306734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Pole powierzchni sześcianu równa się 150 dm</w:t>
      </w:r>
      <w:r w:rsidR="00250C1E" w:rsidRPr="0013250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vertAlign w:val="superscript"/>
          <w:lang w:eastAsia="pl-PL"/>
        </w:rPr>
        <w:t>2</w:t>
      </w:r>
      <w:r w:rsidR="00250C1E" w:rsidRPr="00306734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. </w:t>
      </w:r>
      <w:r w:rsidR="00250C1E"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  <w:r w:rsidR="00250C1E" w:rsidRPr="00306734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Oblicz jego objętość.</w:t>
      </w:r>
    </w:p>
    <w:p w:rsidR="0013250F" w:rsidRDefault="0013250F" w:rsidP="0013250F">
      <w:p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bookmarkStart w:id="0" w:name="_GoBack"/>
      <w:bookmarkEnd w:id="0"/>
    </w:p>
    <w:p w:rsidR="0013250F" w:rsidRDefault="0013250F" w:rsidP="0013250F">
      <w:p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8B448D" w:rsidRDefault="008B448D" w:rsidP="0013250F">
      <w:p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8B448D" w:rsidRDefault="008B448D" w:rsidP="0013250F">
      <w:p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8B448D" w:rsidRPr="00306734" w:rsidRDefault="008B448D" w:rsidP="0013250F">
      <w:p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250C1E" w:rsidRPr="00575CD5" w:rsidRDefault="00250C1E" w:rsidP="008B448D">
      <w:pPr>
        <w:numPr>
          <w:ilvl w:val="0"/>
          <w:numId w:val="42"/>
        </w:numPr>
        <w:spacing w:line="276" w:lineRule="auto"/>
      </w:pPr>
      <w:r w:rsidRPr="008B448D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Objętość  prostopadłościanu równa się 32 cm</w:t>
      </w:r>
      <w:r w:rsidRPr="008B448D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vertAlign w:val="superscript"/>
          <w:lang w:eastAsia="pl-PL"/>
        </w:rPr>
        <w:t>3</w:t>
      </w:r>
      <w:r w:rsidRPr="008B448D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. </w:t>
      </w:r>
      <w:r w:rsidR="0013250F" w:rsidRPr="008B448D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8B448D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Podstawą prostopadłościanu jest kwadrat o boku 2 cm. </w:t>
      </w:r>
      <w:r w:rsidRPr="008B448D"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  <w:r w:rsidRPr="008B448D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Oblicz wysokość prostopadłościanu.</w:t>
      </w:r>
      <w:r w:rsidR="0013250F">
        <w:rPr>
          <w:noProof/>
        </w:rPr>
        <w:pict>
          <v:group id="_x0000_s1061" style="position:absolute;left:0;text-align:left;margin-left:91.5pt;margin-top:237.8pt;width:92.25pt;height:96.7pt;z-index:4;mso-position-horizontal-relative:text;mso-position-vertical-relative:text;mso-width-relative:margin;mso-height-relative:margin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">
            <v:shape id="AutoShape 7" o:spid="_x0000_s1062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EqcQA&#10;AADbAAAADwAAAGRycy9kb3ducmV2LnhtbESPQWsCMRSE70L/Q3gFb5qtlla2RlFBKShItT309rp5&#10;3Q3dvCxJ1N1/b4SCx2Hmm2Gm89bW4kw+GMcKnoYZCOLCacOlgs/jejABESKyxtoxKegowHz20Jti&#10;rt2FP+h8iKVIJRxyVFDF2ORShqIii2HoGuLk/TpvMSbpS6k9XlK5reUoy16kRcNpocKGVhUVf4eT&#10;VfC87patPk7M+Gfzvd/uvjrjbadU/7FdvIGI1MZ7+J9+14l7hd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bBKnEAAAA2wAAAA8AAAAAAAAAAAAAAAAAmAIAAGRycy9k&#10;b3ducmV2LnhtbFBLBQYAAAAABAAEAPUAAACJAwAAAAA=&#10;" adj="5936" filled="f" strokecolor="#e46c0a" strokeweight="1.5pt"/>
            <v:line id="Line 8" o:spid="_x0000_s1063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pDlsEAAADbAAAADwAAAGRycy9kb3ducmV2LnhtbERPy2oCMRTdF/yHcAU3RTNKKzIaRQVL&#10;N1Z8gcvr5DozOLkZk1THv28WQpeH857MGlOJOzlfWlbQ7yUgiDOrS84VHPar7giED8gaK8uk4Eke&#10;ZtPW2wRTbR+8pfsu5CKGsE9RQRFCnUrps4IM+p6tiSN3sc5giNDlUjt8xHBTyUGSDKXBkmNDgTUt&#10;C8quu1+jYOOO9Y9bfB3Xy1ul8fM9bM4nrVSn3czHIAI14V/8cn9rBR9xbPwSf4C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GkOWwQAAANsAAAAPAAAAAAAAAAAAAAAA&#10;AKECAABkcnMvZG93bnJldi54bWxQSwUGAAAAAAQABAD5AAAAjwMAAAAA&#10;" strokecolor="#e46c0a" strokeweight="1.5pt">
              <v:stroke dashstyle="dash"/>
            </v:line>
            <v:line id="Line 9" o:spid="_x0000_s1064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DAQMUAAADbAAAADwAAAGRycy9kb3ducmV2LnhtbESPzWrDMBCE74W+g9hALyWR3Zb8OJFN&#10;MWko9NQkD7BYG8vEWhlLiZ08fVUo9DjMzDfMphhtK67U+8axgnSWgCCunG64VnA8fEyXIHxA1tg6&#10;JgU38lDkjw8bzLQb+Juu+1CLCGGfoQITQpdJ6StDFv3MdcTRO7neYoiyr6XucYhw28qXJJlLiw3H&#10;BYMdlYaq8/5iFezOYZu05dx8vW4XacqHyx13z0o9Tcb3NYhAY/gP/7U/tYK3F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DAQMUAAADbAAAADwAAAAAAAAAA&#10;AAAAAAChAgAAZHJzL2Rvd25yZXYueG1sUEsFBgAAAAAEAAQA+QAAAJMDAAAAAA==&#10;" strokecolor="#e46c0a" strokeweight="1.5pt">
              <v:stroke dashstyle="dash"/>
            </v:line>
            <v:line id="Line 10" o:spid="_x0000_s1065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5o18AAAADbAAAADwAAAGRycy9kb3ducmV2LnhtbERPTYvCMBC9C/6HMII3TVUU6ZoWEYSl&#10;hxWr4HW2mW27NpPSZGv335uD4PHxvnfpYBrRU+dqywoW8wgEcWF1zaWC6+U424JwHlljY5kU/JOD&#10;NBmPdhhr++Az9bkvRQhhF6OCyvs2ltIVFRl0c9sSB+7HdgZ9gF0pdYePEG4auYyijTRYc2iosKVD&#10;RcU9/zMK7v32bL5+zXqZnYqbvKyy7zzbKDWdDPsPEJ4G/xa/3J9awTqsD1/CD5DJ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+aNfAAAAA2wAAAA8AAAAAAAAAAAAAAAAA&#10;oQIAAGRycy9kb3ducmV2LnhtbFBLBQYAAAAABAAEAPkAAACOAwAAAAA=&#10;" strokecolor="#e46c0a" strokeweight="1.5pt">
              <v:stroke dashstyle="dash"/>
            </v:line>
            <v:line id="Łącznik prostoliniowy 66" o:spid="_x0000_s1066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r1mcUAAADbAAAADwAAAGRycy9kb3ducmV2LnhtbESPQWvCQBSE74X+h+UVvATd6CG00VVK&#10;pSIeAtpevD2yzySYfRt3txr99a4g9DjMzDfMbNGbVpzJ+caygvEoBUFcWt1wpeD353v4DsIHZI2t&#10;ZVJwJQ+L+evLDHNtL7yl8y5UIkLY56igDqHLpfRlTQb9yHbE0TtYZzBE6SqpHV4i3LRykqaZNNhw&#10;XKixo6+ayuPuzygo+tUp2d+2RVKOjxsnl0XzQYlSg7f+cwoiUB/+w8/2WivIMnh8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r1mcUAAADbAAAADwAAAAAAAAAA&#10;AAAAAAChAgAAZHJzL2Rvd25yZXYueG1sUEsFBgAAAAAEAAQA+QAAAJMDAAAAAA==&#10;" strokecolor="#e46c0a" strokeweight="1.5pt"/>
          </v:group>
        </w:pict>
      </w:r>
      <w:r w:rsidR="0013250F">
        <w:rPr>
          <w:noProof/>
        </w:rPr>
        <w:pict>
          <v:group id="Grupa 67" o:spid="_x0000_s1055" style="position:absolute;left:0;text-align:left;margin-left:91.5pt;margin-top:237.8pt;width:92.25pt;height:96.7pt;z-index:3;mso-position-horizontal-relative:text;mso-position-vertical-relative:text;mso-width-relative:margin;mso-height-relative:margin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">
            <v:shape id="AutoShape 7" o:spid="_x0000_s1056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EqcQA&#10;AADbAAAADwAAAGRycy9kb3ducmV2LnhtbESPQWsCMRSE70L/Q3gFb5qtlla2RlFBKShItT309rp5&#10;3Q3dvCxJ1N1/b4SCx2Hmm2Gm89bW4kw+GMcKnoYZCOLCacOlgs/jejABESKyxtoxKegowHz20Jti&#10;rt2FP+h8iKVIJRxyVFDF2ORShqIii2HoGuLk/TpvMSbpS6k9XlK5reUoy16kRcNpocKGVhUVf4eT&#10;VfC87patPk7M+Gfzvd/uvjrjbadU/7FdvIGI1MZ7+J9+14l7hd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bBKnEAAAA2wAAAA8AAAAAAAAAAAAAAAAAmAIAAGRycy9k&#10;b3ducmV2LnhtbFBLBQYAAAAABAAEAPUAAACJAwAAAAA=&#10;" adj="5936" filled="f" strokecolor="#e46c0a" strokeweight="1.5pt"/>
            <v:line id="Line 8" o:spid="_x0000_s1057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pDlsEAAADbAAAADwAAAGRycy9kb3ducmV2LnhtbERPy2oCMRTdF/yHcAU3RTNKKzIaRQVL&#10;N1Z8gcvr5DozOLkZk1THv28WQpeH857MGlOJOzlfWlbQ7yUgiDOrS84VHPar7giED8gaK8uk4Eke&#10;ZtPW2wRTbR+8pfsu5CKGsE9RQRFCnUrps4IM+p6tiSN3sc5giNDlUjt8xHBTyUGSDKXBkmNDgTUt&#10;C8quu1+jYOOO9Y9bfB3Xy1ul8fM9bM4nrVSn3czHIAI14V/8cn9rBR9xbPwSf4C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GkOWwQAAANsAAAAPAAAAAAAAAAAAAAAA&#10;AKECAABkcnMvZG93bnJldi54bWxQSwUGAAAAAAQABAD5AAAAjwMAAAAA&#10;" strokecolor="#e46c0a" strokeweight="1.5pt">
              <v:stroke dashstyle="dash"/>
            </v:line>
            <v:line id="Line 9" o:spid="_x0000_s1058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DAQMUAAADbAAAADwAAAGRycy9kb3ducmV2LnhtbESPzWrDMBCE74W+g9hALyWR3Zb8OJFN&#10;MWko9NQkD7BYG8vEWhlLiZ08fVUo9DjMzDfMphhtK67U+8axgnSWgCCunG64VnA8fEyXIHxA1tg6&#10;JgU38lDkjw8bzLQb+Juu+1CLCGGfoQITQpdJ6StDFv3MdcTRO7neYoiyr6XucYhw28qXJJlLiw3H&#10;BYMdlYaq8/5iFezOYZu05dx8vW4XacqHyx13z0o9Tcb3NYhAY/gP/7U/tYK3F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DAQMUAAADbAAAADwAAAAAAAAAA&#10;AAAAAAChAgAAZHJzL2Rvd25yZXYueG1sUEsFBgAAAAAEAAQA+QAAAJMDAAAAAA==&#10;" strokecolor="#e46c0a" strokeweight="1.5pt">
              <v:stroke dashstyle="dash"/>
            </v:line>
            <v:line id="Line 10" o:spid="_x0000_s1059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5o18AAAADbAAAADwAAAGRycy9kb3ducmV2LnhtbERPTYvCMBC9C/6HMII3TVUU6ZoWEYSl&#10;hxWr4HW2mW27NpPSZGv335uD4PHxvnfpYBrRU+dqywoW8wgEcWF1zaWC6+U424JwHlljY5kU/JOD&#10;NBmPdhhr++Az9bkvRQhhF6OCyvs2ltIVFRl0c9sSB+7HdgZ9gF0pdYePEG4auYyijTRYc2iosKVD&#10;RcU9/zMK7v32bL5+zXqZnYqbvKyy7zzbKDWdDPsPEJ4G/xa/3J9awTqsD1/CD5DJ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+aNfAAAAA2wAAAA8AAAAAAAAAAAAAAAAA&#10;oQIAAGRycy9kb3ducmV2LnhtbFBLBQYAAAAABAAEAPkAAACOAwAAAAA=&#10;" strokecolor="#e46c0a" strokeweight="1.5pt">
              <v:stroke dashstyle="dash"/>
            </v:line>
            <v:line id="Łącznik prostoliniowy 66" o:spid="_x0000_s1060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r1mcUAAADbAAAADwAAAGRycy9kb3ducmV2LnhtbESPQWvCQBSE74X+h+UVvATd6CG00VVK&#10;pSIeAtpevD2yzySYfRt3txr99a4g9DjMzDfMbNGbVpzJ+caygvEoBUFcWt1wpeD353v4DsIHZI2t&#10;ZVJwJQ+L+evLDHNtL7yl8y5UIkLY56igDqHLpfRlTQb9yHbE0TtYZzBE6SqpHV4i3LRykqaZNNhw&#10;XKixo6+ayuPuzygo+tUp2d+2RVKOjxsnl0XzQYlSg7f+cwoiUB/+w8/2WivIMnh8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r1mcUAAADbAAAADwAAAAAAAAAA&#10;AAAAAAChAgAAZHJzL2Rvd25yZXYueG1sUEsFBgAAAAAEAAQA+QAAAJMDAAAAAA==&#10;" strokecolor="#e46c0a" strokeweight="1.5pt"/>
          </v:group>
        </w:pict>
      </w:r>
    </w:p>
    <w:sectPr w:rsidR="00250C1E" w:rsidRPr="00575CD5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9C4" w:rsidRDefault="00E769C4">
      <w:pPr>
        <w:spacing w:after="0" w:line="240" w:lineRule="auto"/>
      </w:pPr>
      <w:r>
        <w:separator/>
      </w:r>
    </w:p>
  </w:endnote>
  <w:endnote w:type="continuationSeparator" w:id="0">
    <w:p w:rsidR="00E769C4" w:rsidRDefault="00E76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9C4" w:rsidRDefault="00E769C4">
      <w:pPr>
        <w:spacing w:after="0" w:line="240" w:lineRule="auto"/>
      </w:pPr>
      <w:r>
        <w:separator/>
      </w:r>
    </w:p>
  </w:footnote>
  <w:footnote w:type="continuationSeparator" w:id="0">
    <w:p w:rsidR="00E769C4" w:rsidRDefault="00E76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C1E" w:rsidRDefault="00E769C4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250C1E" w:rsidRPr="002C4363" w:rsidRDefault="00250C1E">
                <w:pPr>
                  <w:jc w:val="center"/>
                  <w:rPr>
                    <w:color w:val="FFFFFF"/>
                  </w:rPr>
                </w:pPr>
                <w:r w:rsidRPr="00612CAF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Objętość i pole powierzchni prostopadłościanu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250C1E" w:rsidRPr="002C4363" w:rsidRDefault="00250C1E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250C1E" w:rsidRDefault="00250C1E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15304DD"/>
    <w:multiLevelType w:val="multilevel"/>
    <w:tmpl w:val="8ACAC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6F508CD"/>
    <w:multiLevelType w:val="hybridMultilevel"/>
    <w:tmpl w:val="B360FF00"/>
    <w:lvl w:ilvl="0" w:tplc="65CEEF7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9F30D3"/>
    <w:multiLevelType w:val="hybridMultilevel"/>
    <w:tmpl w:val="76D2FCA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F42AA1"/>
    <w:multiLevelType w:val="multilevel"/>
    <w:tmpl w:val="96E2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A428BE"/>
    <w:multiLevelType w:val="hybridMultilevel"/>
    <w:tmpl w:val="C4241644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B77B65"/>
    <w:multiLevelType w:val="hybridMultilevel"/>
    <w:tmpl w:val="19A05FFA"/>
    <w:lvl w:ilvl="0" w:tplc="4906E9A6">
      <w:start w:val="3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eastAsia="Times New Roman" w:hAnsi="Symbol" w:hint="default"/>
        <w:color w:val="215868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4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>
    <w:nsid w:val="4D5C7E29"/>
    <w:multiLevelType w:val="hybridMultilevel"/>
    <w:tmpl w:val="6874940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1">
    <w:nsid w:val="71A80C90"/>
    <w:multiLevelType w:val="hybridMultilevel"/>
    <w:tmpl w:val="5822A2E4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20"/>
  </w:num>
  <w:num w:numId="28">
    <w:abstractNumId w:val="19"/>
  </w:num>
  <w:num w:numId="29">
    <w:abstractNumId w:val="10"/>
  </w:num>
  <w:num w:numId="30">
    <w:abstractNumId w:val="22"/>
  </w:num>
  <w:num w:numId="31">
    <w:abstractNumId w:val="16"/>
  </w:num>
  <w:num w:numId="32">
    <w:abstractNumId w:val="6"/>
  </w:num>
  <w:num w:numId="33">
    <w:abstractNumId w:val="7"/>
  </w:num>
  <w:num w:numId="34">
    <w:abstractNumId w:val="17"/>
  </w:num>
  <w:num w:numId="35">
    <w:abstractNumId w:val="14"/>
  </w:num>
  <w:num w:numId="36">
    <w:abstractNumId w:val="18"/>
  </w:num>
  <w:num w:numId="37">
    <w:abstractNumId w:val="12"/>
  </w:num>
  <w:num w:numId="38">
    <w:abstractNumId w:val="11"/>
  </w:num>
  <w:num w:numId="39">
    <w:abstractNumId w:val="13"/>
  </w:num>
  <w:num w:numId="40">
    <w:abstractNumId w:val="15"/>
  </w:num>
  <w:num w:numId="41">
    <w:abstractNumId w:val="5"/>
  </w:num>
  <w:num w:numId="42">
    <w:abstractNumId w:val="8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3250F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0C1E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63D2"/>
    <w:rsid w:val="00784236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B448D"/>
    <w:rsid w:val="008C3BDB"/>
    <w:rsid w:val="008D351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61106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76032"/>
    <w:rsid w:val="00E769C4"/>
    <w:rsid w:val="00EC015C"/>
    <w:rsid w:val="00EC4C37"/>
    <w:rsid w:val="00EC6BF1"/>
    <w:rsid w:val="00ED25D2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  <o:rules v:ext="edit">
        <o:r id="V:Rule1" type="connector" idref="#Line 8"/>
        <o:r id="V:Rule2" type="connector" idref="#Line 9"/>
        <o:r id="V:Rule3" type="connector" idref="#Line 10"/>
        <o:r id="V:Rule4" type="connector" idref="#Łącznik prostoliniowy 27"/>
        <o:r id="V:Rule5" type="connector" idref="#Łącznik prostoliniowy 28"/>
        <o:r id="V:Rule6" type="connector" idref="#Line 8"/>
        <o:r id="V:Rule7" type="connector" idref="#Line 9"/>
        <o:r id="V:Rule8" type="connector" idref="#Line 10"/>
        <o:r id="V:Rule9" type="connector" idref="#Łącznik prostoliniowy 66"/>
        <o:r id="V:Rule10" type="connector" idref="#Line 8"/>
        <o:r id="V:Rule11" type="connector" idref="#Line 9"/>
        <o:r id="V:Rule12" type="connector" idref="#Line 10"/>
        <o:r id="V:Rule13" type="connector" idref="#Łącznik prostoliniowy 66"/>
        <o:r id="V:Rule14" type="connector" idref="#Line 8"/>
        <o:r id="V:Rule15" type="connector" idref="#Line 9"/>
        <o:r id="V:Rule16" type="connector" idref="#Line 10"/>
        <o:r id="V:Rule17" type="connector" idref="#Łącznik prostoliniowy 66"/>
        <o:r id="V:Rule18" type="connector" idref="#Line 8"/>
        <o:r id="V:Rule19" type="connector" idref="#Line 9"/>
        <o:r id="V:Rule20" type="connector" idref="#Line 10"/>
        <o:r id="V:Rule21" type="connector" idref="#Łącznik prostoliniowy 6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67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3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</vt:lpstr>
    </vt:vector>
  </TitlesOfParts>
  <Company>UDT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prostopadłościan, objętość, pole powierzchni</cp:keywords>
  <cp:lastModifiedBy>Ania</cp:lastModifiedBy>
  <cp:revision>5</cp:revision>
  <cp:lastPrinted>2013-08-26T09:50:00Z</cp:lastPrinted>
  <dcterms:created xsi:type="dcterms:W3CDTF">2013-08-23T20:28:00Z</dcterms:created>
  <dcterms:modified xsi:type="dcterms:W3CDTF">2013-08-26T09:50:00Z</dcterms:modified>
</cp:coreProperties>
</file>